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9EA44" w14:textId="77777777" w:rsidR="004267DA" w:rsidRPr="00537ECB" w:rsidRDefault="004267DA" w:rsidP="00223CD0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209D0C3F" w14:textId="2A7E05A8" w:rsidR="004267DA" w:rsidRPr="00537ECB" w:rsidRDefault="004267DA" w:rsidP="00223CD0">
      <w:pPr>
        <w:suppressAutoHyphens/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43EB82AF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096234F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</w:t>
      </w:r>
      <w:r w:rsidR="00FC2D67">
        <w:rPr>
          <w:rFonts w:ascii="Calibri Light" w:eastAsia="Times New Roman" w:hAnsi="Calibri Light" w:cs="Calibri Light"/>
          <w:b/>
          <w:lang w:eastAsia="ar-SA"/>
        </w:rPr>
        <w:t>a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0A063853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</w:t>
      </w:r>
      <w:r w:rsidR="00FC2D67">
        <w:rPr>
          <w:rFonts w:ascii="Calibri Light" w:eastAsia="Times New Roman" w:hAnsi="Calibri Light" w:cs="Calibri Light"/>
          <w:b/>
          <w:lang w:eastAsia="ar-SA"/>
        </w:rPr>
        <w:t>a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>Adres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55EDF46F" w14:textId="77777777" w:rsidR="004267DA" w:rsidRPr="00537ECB" w:rsidRDefault="004267DA" w:rsidP="00223CD0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77777777" w:rsidR="004267DA" w:rsidRPr="00537ECB" w:rsidRDefault="004267DA" w:rsidP="00223CD0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090C7BB2" w14:textId="1F06298A" w:rsidR="004267DA" w:rsidRPr="00223CD0" w:rsidRDefault="004267DA" w:rsidP="00223CD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na realizację zamówienia</w:t>
      </w:r>
      <w:r w:rsidR="002508E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nr </w:t>
      </w:r>
      <w:r w:rsidR="002508E8" w:rsidRPr="002508E8">
        <w:rPr>
          <w:rFonts w:ascii="Calibri Light" w:eastAsia="Times New Roman" w:hAnsi="Calibri Light" w:cs="Calibri Light"/>
          <w:sz w:val="20"/>
          <w:szCs w:val="20"/>
          <w:lang w:eastAsia="ar-SA"/>
        </w:rPr>
        <w:t>IZP.272.1.78.2020_2</w:t>
      </w:r>
      <w:r w:rsidR="002508E8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pn.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: </w:t>
      </w:r>
      <w:r w:rsidR="00223CD0" w:rsidRPr="00223CD0">
        <w:rPr>
          <w:rFonts w:ascii="Calibri Light" w:hAnsi="Calibri Light" w:cs="Calibri Light"/>
          <w:b/>
          <w:sz w:val="20"/>
          <w:szCs w:val="20"/>
        </w:rPr>
        <w:t xml:space="preserve">Opracowanie dokumentacji projektowej budowy oświetlenia ulicznego dróg gminnych w m. Tropie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223CD0"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cenę:</w:t>
      </w: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214"/>
        <w:gridCol w:w="2829"/>
        <w:gridCol w:w="3604"/>
      </w:tblGrid>
      <w:tr w:rsidR="00223CD0" w:rsidRPr="00B50AA2" w14:paraId="66E7FDC5" w14:textId="77777777" w:rsidTr="00223CD0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647AD8BB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77777777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23CD0" w:rsidRPr="00B50AA2" w14:paraId="2F78C0F6" w14:textId="77777777" w:rsidTr="00223CD0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3DF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3C3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CEB59D5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68F65D3" w14:textId="77777777" w:rsidR="00223CD0" w:rsidRPr="00B50AA2" w:rsidRDefault="00223CD0" w:rsidP="00223CD0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06421BEF" w14:textId="0122135B" w:rsidR="00223CD0" w:rsidRPr="00223CD0" w:rsidRDefault="00223CD0" w:rsidP="00223CD0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 w:rsidRPr="00223CD0">
        <w:rPr>
          <w:rFonts w:ascii="Calibri Light" w:hAnsi="Calibri Light" w:cs="Calibri Light"/>
          <w:sz w:val="20"/>
          <w:szCs w:val="20"/>
        </w:rPr>
        <w:t xml:space="preserve">** cena brutto słownie: </w:t>
      </w:r>
      <w:r w:rsidRPr="00223CD0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1364FDB" w14:textId="669AF576" w:rsidR="00223CD0" w:rsidRPr="00223CD0" w:rsidRDefault="00223CD0" w:rsidP="00223CD0">
      <w:pPr>
        <w:tabs>
          <w:tab w:val="left" w:pos="284"/>
        </w:tabs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2233AA" w14:textId="06A85225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a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3A24A7B9" w14:textId="312DDB3B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Termin realizacji zamówienia: do </w:t>
      </w:r>
      <w:r w:rsidR="00A538C2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31 października</w:t>
      </w:r>
      <w:r w:rsidR="00223CD0"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2020 roku. </w:t>
      </w: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"/>
        <w:gridCol w:w="4127"/>
        <w:gridCol w:w="1370"/>
        <w:gridCol w:w="1960"/>
        <w:gridCol w:w="1453"/>
      </w:tblGrid>
      <w:tr w:rsidR="001643D7" w:rsidRPr="00537ECB" w14:paraId="3EB3641B" w14:textId="77777777" w:rsidTr="001643D7">
        <w:trPr>
          <w:trHeight w:val="15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FE90A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0AC4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ADE6740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BF052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F4D1D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692E0469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r>
              <w:rPr>
                <w:rFonts w:ascii="Calibri Light" w:hAnsi="Calibri Light" w:cs="Calibri Light"/>
                <w:b/>
                <w:bCs/>
              </w:rPr>
              <w:t>rrrr</w:t>
            </w:r>
            <w:r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r>
              <w:rPr>
                <w:rFonts w:ascii="Calibri Light" w:hAnsi="Calibri Light" w:cs="Calibri Light"/>
                <w:b/>
                <w:bCs/>
              </w:rPr>
              <w:t>rrrr</w:t>
            </w:r>
            <w:r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16CC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12291" w:rsidRPr="00537ECB" w14:paraId="1DDD4657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3888"/>
      </w:tblGrid>
      <w:tr w:rsidR="00712291" w:rsidRPr="00537ECB" w14:paraId="15DCD33B" w14:textId="77777777" w:rsidTr="001643D7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77777777" w:rsidR="00712291" w:rsidRPr="00B72427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EEBDBE5" w14:textId="77777777" w:rsidR="00712291" w:rsidRPr="00B72427" w:rsidRDefault="00712291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63A1F2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4C4B18B2" w14:textId="77777777" w:rsidR="004267DA" w:rsidRPr="00537ECB" w:rsidRDefault="004267DA" w:rsidP="00223CD0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460FBCA4" w14:textId="030825A6" w:rsidR="00223CD0" w:rsidRPr="00FC2D67" w:rsidRDefault="004267DA" w:rsidP="00FC2D67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  <w:sectPr w:rsidR="00223CD0" w:rsidRPr="00FC2D67" w:rsidSect="00223CD0">
          <w:headerReference w:type="default" r:id="rId8"/>
          <w:footerReference w:type="default" r:id="rId9"/>
          <w:pgSz w:w="11906" w:h="16838"/>
          <w:pgMar w:top="132" w:right="1274" w:bottom="709" w:left="1417" w:header="425" w:footer="243" w:gutter="0"/>
          <w:cols w:space="708"/>
          <w:docGrid w:linePitch="360"/>
        </w:sectPr>
      </w:pP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</w:t>
      </w:r>
      <w:r w:rsidR="00B17BB2">
        <w:rPr>
          <w:rFonts w:ascii="Calibri Light" w:eastAsia="Times New Roman" w:hAnsi="Calibri Light" w:cs="Calibri Light"/>
          <w:sz w:val="18"/>
          <w:szCs w:val="18"/>
          <w:lang w:eastAsia="pl-PL"/>
        </w:rPr>
        <w:t>Projektant</w:t>
      </w:r>
      <w:r w:rsidR="00FC2D67">
        <w:rPr>
          <w:rFonts w:ascii="Calibri Light" w:eastAsia="Times New Roman" w:hAnsi="Calibri Light" w:cs="Calibri Light"/>
          <w:sz w:val="18"/>
          <w:szCs w:val="18"/>
          <w:lang w:eastAsia="pl-PL"/>
        </w:rPr>
        <w:t>a</w:t>
      </w:r>
    </w:p>
    <w:p w14:paraId="7F19EDA2" w14:textId="77777777" w:rsidR="0009373D" w:rsidRPr="00537ECB" w:rsidRDefault="0009373D" w:rsidP="00FC2D67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537ECB" w:rsidSect="00FC2D67">
      <w:pgSz w:w="11906" w:h="16838"/>
      <w:pgMar w:top="132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955A3" w14:textId="77777777" w:rsidR="00834D59" w:rsidRDefault="00834D59" w:rsidP="00D770B2">
      <w:pPr>
        <w:spacing w:after="0" w:line="240" w:lineRule="auto"/>
      </w:pPr>
      <w:r>
        <w:separator/>
      </w:r>
    </w:p>
  </w:endnote>
  <w:endnote w:type="continuationSeparator" w:id="0">
    <w:p w14:paraId="21BA0F28" w14:textId="77777777" w:rsidR="00834D59" w:rsidRDefault="00834D59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B4F56" w14:textId="77777777" w:rsidR="00834D59" w:rsidRDefault="00834D59" w:rsidP="00D770B2">
      <w:pPr>
        <w:spacing w:after="0" w:line="240" w:lineRule="auto"/>
      </w:pPr>
      <w:r>
        <w:separator/>
      </w:r>
    </w:p>
  </w:footnote>
  <w:footnote w:type="continuationSeparator" w:id="0">
    <w:p w14:paraId="6D164F21" w14:textId="77777777" w:rsidR="00834D59" w:rsidRDefault="00834D59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B72427" w:rsidRDefault="00537ECB" w:rsidP="00B72427">
      <w:pPr>
        <w:pStyle w:val="Tekstprzypisudolnego"/>
        <w:jc w:val="both"/>
        <w:rPr>
          <w:rFonts w:ascii="Calibri Light" w:hAnsi="Calibri Light" w:cs="Calibri Light"/>
          <w:i/>
        </w:rPr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86"/>
      <w:gridCol w:w="7061"/>
    </w:tblGrid>
    <w:tr w:rsidR="00537ECB" w:rsidRPr="00700B2F" w14:paraId="72973104" w14:textId="77777777" w:rsidTr="004860BD">
      <w:trPr>
        <w:trHeight w:val="217"/>
      </w:trPr>
      <w:tc>
        <w:tcPr>
          <w:tcW w:w="1302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4E2254F7" w:rsidR="00537ECB" w:rsidRPr="00433969" w:rsidRDefault="00537ECB" w:rsidP="00AA48EE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7776240"/>
          <w:bookmarkStart w:id="1" w:name="_Hlk37776241"/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A538C2">
            <w:rPr>
              <w:rFonts w:ascii="Calibri Light" w:hAnsi="Calibri Light" w:cstheme="minorHAnsi"/>
              <w:bCs/>
              <w:sz w:val="14"/>
              <w:szCs w:val="16"/>
            </w:rPr>
            <w:t>7</w:t>
          </w:r>
          <w:r w:rsidR="002D5F0A">
            <w:rPr>
              <w:rFonts w:ascii="Calibri Light" w:hAnsi="Calibri Light" w:cstheme="minorHAnsi"/>
              <w:bCs/>
              <w:sz w:val="14"/>
              <w:szCs w:val="16"/>
            </w:rPr>
            <w:t>8</w:t>
          </w: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.2020</w:t>
          </w:r>
          <w:r w:rsidR="004860BD">
            <w:rPr>
              <w:rFonts w:ascii="Calibri Light" w:hAnsi="Calibri Light" w:cstheme="minorHAnsi"/>
              <w:bCs/>
              <w:sz w:val="14"/>
              <w:szCs w:val="16"/>
            </w:rPr>
            <w:t>_</w:t>
          </w:r>
          <w:r w:rsidR="002508E8">
            <w:rPr>
              <w:rFonts w:ascii="Calibri Light" w:hAnsi="Calibri Light" w:cstheme="minorHAnsi"/>
              <w:bCs/>
              <w:sz w:val="14"/>
              <w:szCs w:val="16"/>
            </w:rPr>
            <w:t>2</w:t>
          </w:r>
        </w:p>
      </w:tc>
      <w:tc>
        <w:tcPr>
          <w:tcW w:w="3698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176E23E8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Opracowanie dokumentacji projektowej budowy oświetlenia ulicznego dróg gminnych w m. Tropie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7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17"/>
  </w:num>
  <w:num w:numId="2">
    <w:abstractNumId w:val="20"/>
  </w:num>
  <w:num w:numId="3">
    <w:abstractNumId w:val="24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2"/>
  </w:num>
  <w:num w:numId="17">
    <w:abstractNumId w:val="16"/>
  </w:num>
  <w:num w:numId="18">
    <w:abstractNumId w:val="9"/>
  </w:num>
  <w:num w:numId="19">
    <w:abstractNumId w:val="25"/>
  </w:num>
  <w:num w:numId="20">
    <w:abstractNumId w:val="28"/>
  </w:num>
  <w:num w:numId="21">
    <w:abstractNumId w:val="13"/>
  </w:num>
  <w:num w:numId="22">
    <w:abstractNumId w:val="10"/>
  </w:num>
  <w:num w:numId="23">
    <w:abstractNumId w:val="19"/>
  </w:num>
  <w:num w:numId="24">
    <w:abstractNumId w:val="26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7025"/>
    <w:rsid w:val="00075E06"/>
    <w:rsid w:val="0009373D"/>
    <w:rsid w:val="000A5687"/>
    <w:rsid w:val="000B0AC8"/>
    <w:rsid w:val="000D3CE2"/>
    <w:rsid w:val="000E4BBE"/>
    <w:rsid w:val="000F78B2"/>
    <w:rsid w:val="00115E2C"/>
    <w:rsid w:val="001241C7"/>
    <w:rsid w:val="00162AAF"/>
    <w:rsid w:val="001643D7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D2BAF"/>
    <w:rsid w:val="001E492A"/>
    <w:rsid w:val="001E4BF9"/>
    <w:rsid w:val="001E4CE6"/>
    <w:rsid w:val="001F1FE9"/>
    <w:rsid w:val="001F2FC6"/>
    <w:rsid w:val="00223CD0"/>
    <w:rsid w:val="00233429"/>
    <w:rsid w:val="002508E8"/>
    <w:rsid w:val="002538DA"/>
    <w:rsid w:val="00261B45"/>
    <w:rsid w:val="00277943"/>
    <w:rsid w:val="002900DC"/>
    <w:rsid w:val="00296073"/>
    <w:rsid w:val="002A6DAA"/>
    <w:rsid w:val="002C42C5"/>
    <w:rsid w:val="002D3CDB"/>
    <w:rsid w:val="002D5F0A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33969"/>
    <w:rsid w:val="004421EE"/>
    <w:rsid w:val="004467BC"/>
    <w:rsid w:val="0045095F"/>
    <w:rsid w:val="004620ED"/>
    <w:rsid w:val="004629AD"/>
    <w:rsid w:val="0047183F"/>
    <w:rsid w:val="004860BD"/>
    <w:rsid w:val="004864F5"/>
    <w:rsid w:val="00492F8A"/>
    <w:rsid w:val="004B1705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2B05"/>
    <w:rsid w:val="00523F1B"/>
    <w:rsid w:val="005248CC"/>
    <w:rsid w:val="00537ECB"/>
    <w:rsid w:val="00555FEE"/>
    <w:rsid w:val="0055798C"/>
    <w:rsid w:val="005623E3"/>
    <w:rsid w:val="00577794"/>
    <w:rsid w:val="005875D1"/>
    <w:rsid w:val="00593F1B"/>
    <w:rsid w:val="00595B32"/>
    <w:rsid w:val="005A683E"/>
    <w:rsid w:val="005B384A"/>
    <w:rsid w:val="005B68B5"/>
    <w:rsid w:val="005C235A"/>
    <w:rsid w:val="005D2B72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432A"/>
    <w:rsid w:val="006B212F"/>
    <w:rsid w:val="006C6AAE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803A5E"/>
    <w:rsid w:val="00804C7A"/>
    <w:rsid w:val="008055B5"/>
    <w:rsid w:val="00816BA7"/>
    <w:rsid w:val="00834D59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275B6"/>
    <w:rsid w:val="009352BE"/>
    <w:rsid w:val="00943B39"/>
    <w:rsid w:val="00965F0E"/>
    <w:rsid w:val="00983FEC"/>
    <w:rsid w:val="009A018E"/>
    <w:rsid w:val="009B6245"/>
    <w:rsid w:val="009C2163"/>
    <w:rsid w:val="009C7FE0"/>
    <w:rsid w:val="009E231E"/>
    <w:rsid w:val="009F5AB9"/>
    <w:rsid w:val="00A010BA"/>
    <w:rsid w:val="00A04A51"/>
    <w:rsid w:val="00A43A54"/>
    <w:rsid w:val="00A47C1F"/>
    <w:rsid w:val="00A538C2"/>
    <w:rsid w:val="00A64C63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B00918"/>
    <w:rsid w:val="00B15854"/>
    <w:rsid w:val="00B17BB2"/>
    <w:rsid w:val="00B265CA"/>
    <w:rsid w:val="00B36CCC"/>
    <w:rsid w:val="00B416F4"/>
    <w:rsid w:val="00B42489"/>
    <w:rsid w:val="00B45F4D"/>
    <w:rsid w:val="00B53D09"/>
    <w:rsid w:val="00B72427"/>
    <w:rsid w:val="00B73968"/>
    <w:rsid w:val="00B964F9"/>
    <w:rsid w:val="00BA440F"/>
    <w:rsid w:val="00BA5DD3"/>
    <w:rsid w:val="00BB35AC"/>
    <w:rsid w:val="00BB35B1"/>
    <w:rsid w:val="00BB4391"/>
    <w:rsid w:val="00BC0775"/>
    <w:rsid w:val="00BD4887"/>
    <w:rsid w:val="00BF4FA6"/>
    <w:rsid w:val="00BF75D3"/>
    <w:rsid w:val="00C11379"/>
    <w:rsid w:val="00C15D75"/>
    <w:rsid w:val="00C214B7"/>
    <w:rsid w:val="00C527C3"/>
    <w:rsid w:val="00C63834"/>
    <w:rsid w:val="00C67E60"/>
    <w:rsid w:val="00C719F7"/>
    <w:rsid w:val="00C92337"/>
    <w:rsid w:val="00CB78C3"/>
    <w:rsid w:val="00CC0D7A"/>
    <w:rsid w:val="00CC38E8"/>
    <w:rsid w:val="00CE1AC2"/>
    <w:rsid w:val="00D1242F"/>
    <w:rsid w:val="00D17058"/>
    <w:rsid w:val="00D223CD"/>
    <w:rsid w:val="00D3141A"/>
    <w:rsid w:val="00D45318"/>
    <w:rsid w:val="00D52C8C"/>
    <w:rsid w:val="00D647EC"/>
    <w:rsid w:val="00D718A7"/>
    <w:rsid w:val="00D770B2"/>
    <w:rsid w:val="00D804E5"/>
    <w:rsid w:val="00DA34F9"/>
    <w:rsid w:val="00DA48C4"/>
    <w:rsid w:val="00DB0D7C"/>
    <w:rsid w:val="00DB1120"/>
    <w:rsid w:val="00DB1287"/>
    <w:rsid w:val="00DB4A85"/>
    <w:rsid w:val="00DD0AC7"/>
    <w:rsid w:val="00DE0984"/>
    <w:rsid w:val="00DF1EE9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673E6"/>
    <w:rsid w:val="00F71E37"/>
    <w:rsid w:val="00F74724"/>
    <w:rsid w:val="00F80B01"/>
    <w:rsid w:val="00F9111E"/>
    <w:rsid w:val="00FA23D2"/>
    <w:rsid w:val="00FA4C98"/>
    <w:rsid w:val="00FA60A3"/>
    <w:rsid w:val="00FC2D67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53E4-25EF-4265-9D4F-6B33CA77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3</cp:revision>
  <cp:lastPrinted>2020-07-04T10:05:00Z</cp:lastPrinted>
  <dcterms:created xsi:type="dcterms:W3CDTF">2020-07-04T10:06:00Z</dcterms:created>
  <dcterms:modified xsi:type="dcterms:W3CDTF">2020-07-04T10:07:00Z</dcterms:modified>
</cp:coreProperties>
</file>